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23DD" w14:textId="77777777" w:rsidR="00A40E8C" w:rsidRDefault="00A40E8C" w:rsidP="00672086">
      <w:pPr>
        <w:jc w:val="right"/>
        <w:rPr>
          <w:sz w:val="24"/>
        </w:rPr>
      </w:pPr>
    </w:p>
    <w:p w14:paraId="6F3751CF" w14:textId="7E876F1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3D999A3B" w14:textId="77777777" w:rsidR="002B4FBB" w:rsidRDefault="002B4FBB" w:rsidP="005B4279">
      <w:pPr>
        <w:spacing w:before="120"/>
        <w:jc w:val="center"/>
        <w:rPr>
          <w:b/>
          <w:sz w:val="32"/>
          <w:szCs w:val="32"/>
          <w:u w:val="single"/>
        </w:rPr>
      </w:pPr>
    </w:p>
    <w:p w14:paraId="3861A45E" w14:textId="2642C2AA" w:rsidR="005B4279" w:rsidRPr="00122F28" w:rsidRDefault="005B4279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  <w:r w:rsidRPr="00122F28">
        <w:rPr>
          <w:b/>
          <w:sz w:val="32"/>
          <w:szCs w:val="32"/>
          <w:u w:val="single"/>
        </w:rPr>
        <w:t>WYKONAWCY</w:t>
      </w:r>
      <w:r w:rsidR="009F2DC8">
        <w:rPr>
          <w:b/>
          <w:sz w:val="32"/>
          <w:szCs w:val="32"/>
          <w:u w:val="single"/>
        </w:rPr>
        <w:t xml:space="preserve"> /</w:t>
      </w:r>
    </w:p>
    <w:p w14:paraId="7D8278D3" w14:textId="77777777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09E09DF0" w14:textId="7E4FB334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1FC96427" w14:textId="77777777" w:rsidR="00524C3D" w:rsidRDefault="00524C3D" w:rsidP="00524C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28BAA4B" w14:textId="3885945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563DB23D" w:rsidR="005B4279" w:rsidRDefault="005B4279" w:rsidP="005B4279">
      <w:pPr>
        <w:jc w:val="center"/>
        <w:rPr>
          <w:b/>
          <w:sz w:val="22"/>
          <w:szCs w:val="22"/>
        </w:rPr>
      </w:pPr>
    </w:p>
    <w:p w14:paraId="79103EFE" w14:textId="77777777" w:rsidR="00524C3D" w:rsidRDefault="00524C3D" w:rsidP="00160428">
      <w:pPr>
        <w:jc w:val="both"/>
        <w:rPr>
          <w:bCs/>
          <w:sz w:val="24"/>
          <w:szCs w:val="24"/>
        </w:rPr>
      </w:pPr>
    </w:p>
    <w:p w14:paraId="59A67C84" w14:textId="76453815" w:rsidR="00B36D72" w:rsidRPr="000939AB" w:rsidRDefault="00B36D72" w:rsidP="00B36D72">
      <w:pPr>
        <w:spacing w:before="120"/>
        <w:ind w:firstLine="709"/>
        <w:jc w:val="both"/>
        <w:rPr>
          <w:sz w:val="24"/>
          <w:szCs w:val="24"/>
        </w:rPr>
      </w:pPr>
      <w:r w:rsidRPr="000939AB">
        <w:rPr>
          <w:bCs/>
          <w:sz w:val="24"/>
          <w:szCs w:val="24"/>
        </w:rPr>
        <w:t>Dotyczy postępowania o udzielenie zamówienia publicznego Nr RR.271.1.</w:t>
      </w:r>
      <w:r w:rsidR="000939AB" w:rsidRPr="000939AB">
        <w:rPr>
          <w:bCs/>
          <w:sz w:val="24"/>
          <w:szCs w:val="24"/>
        </w:rPr>
        <w:t>1</w:t>
      </w:r>
      <w:r w:rsidR="00FE251F">
        <w:rPr>
          <w:bCs/>
          <w:sz w:val="24"/>
          <w:szCs w:val="24"/>
        </w:rPr>
        <w:t>2</w:t>
      </w:r>
      <w:r w:rsidRPr="000939AB">
        <w:rPr>
          <w:bCs/>
          <w:sz w:val="24"/>
          <w:szCs w:val="24"/>
        </w:rPr>
        <w:t>.202</w:t>
      </w:r>
      <w:r w:rsidR="00750A79" w:rsidRPr="000939AB">
        <w:rPr>
          <w:bCs/>
          <w:sz w:val="24"/>
          <w:szCs w:val="24"/>
        </w:rPr>
        <w:t>3</w:t>
      </w:r>
      <w:r w:rsidRPr="000939AB">
        <w:rPr>
          <w:bCs/>
          <w:sz w:val="24"/>
          <w:szCs w:val="24"/>
        </w:rPr>
        <w:t xml:space="preserve"> prowadzonego w trybie podstawowym z możliwością negocjacji zgodnie z przepisami </w:t>
      </w:r>
      <w:r w:rsidRPr="000939AB">
        <w:rPr>
          <w:sz w:val="24"/>
          <w:szCs w:val="24"/>
          <w:lang w:eastAsia="en-US"/>
        </w:rPr>
        <w:t xml:space="preserve">ustawy z dnia 11 września 2019 r. – </w:t>
      </w:r>
      <w:r w:rsidRPr="000939AB">
        <w:rPr>
          <w:i/>
          <w:iCs/>
          <w:sz w:val="24"/>
          <w:szCs w:val="24"/>
          <w:lang w:eastAsia="en-US"/>
        </w:rPr>
        <w:t>Prawo zamówień publicznych</w:t>
      </w:r>
      <w:r w:rsidRPr="000939AB">
        <w:rPr>
          <w:sz w:val="24"/>
          <w:szCs w:val="24"/>
          <w:lang w:eastAsia="en-US"/>
        </w:rPr>
        <w:t xml:space="preserve"> (tekst jedn. Dz.U. z 202</w:t>
      </w:r>
      <w:r w:rsidR="00750A79" w:rsidRPr="000939AB">
        <w:rPr>
          <w:sz w:val="24"/>
          <w:szCs w:val="24"/>
          <w:lang w:eastAsia="en-US"/>
        </w:rPr>
        <w:t>2</w:t>
      </w:r>
      <w:r w:rsidRPr="000939AB">
        <w:rPr>
          <w:sz w:val="24"/>
          <w:szCs w:val="24"/>
          <w:lang w:eastAsia="en-US"/>
        </w:rPr>
        <w:t xml:space="preserve"> r. poz. 1</w:t>
      </w:r>
      <w:r w:rsidR="00750A79" w:rsidRPr="000939AB">
        <w:rPr>
          <w:sz w:val="24"/>
          <w:szCs w:val="24"/>
          <w:lang w:eastAsia="en-US"/>
        </w:rPr>
        <w:t>710</w:t>
      </w:r>
      <w:r w:rsidRPr="000939AB">
        <w:rPr>
          <w:sz w:val="24"/>
          <w:szCs w:val="24"/>
          <w:lang w:eastAsia="en-US"/>
        </w:rPr>
        <w:t xml:space="preserve"> ze zm.), którego przedmiotem są </w:t>
      </w:r>
      <w:r w:rsidRPr="000939AB">
        <w:rPr>
          <w:sz w:val="24"/>
          <w:szCs w:val="24"/>
        </w:rPr>
        <w:t xml:space="preserve">roboty budowlane pn. </w:t>
      </w:r>
      <w:r w:rsidR="000939AB" w:rsidRPr="000939AB">
        <w:rPr>
          <w:b/>
          <w:bCs/>
          <w:i/>
          <w:iCs/>
          <w:sz w:val="24"/>
          <w:szCs w:val="24"/>
        </w:rPr>
        <w:t>Przebudowa drogi dojazdowej do gruntów rolnych - ul. Wschodnia w</w:t>
      </w:r>
      <w:r w:rsidR="00F62834">
        <w:rPr>
          <w:b/>
          <w:bCs/>
          <w:i/>
          <w:iCs/>
          <w:sz w:val="24"/>
          <w:szCs w:val="24"/>
        </w:rPr>
        <w:t xml:space="preserve"> </w:t>
      </w:r>
      <w:r w:rsidR="000939AB" w:rsidRPr="000939AB">
        <w:rPr>
          <w:b/>
          <w:bCs/>
          <w:i/>
          <w:iCs/>
          <w:sz w:val="24"/>
          <w:szCs w:val="24"/>
        </w:rPr>
        <w:t>Goleniowach - etap II</w:t>
      </w:r>
    </w:p>
    <w:p w14:paraId="4D761EAD" w14:textId="48002982" w:rsidR="00160428" w:rsidRPr="000939AB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49452935" w14:textId="1451A780" w:rsidR="002B4FBB" w:rsidRDefault="002B4FBB" w:rsidP="00160428">
      <w:pPr>
        <w:jc w:val="both"/>
        <w:rPr>
          <w:b/>
          <w:sz w:val="24"/>
          <w:szCs w:val="24"/>
          <w:u w:val="single"/>
        </w:rPr>
      </w:pPr>
    </w:p>
    <w:p w14:paraId="1B938EDA" w14:textId="77777777" w:rsidR="00B36D72" w:rsidRPr="005B4279" w:rsidRDefault="00B36D72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D1D1B6E" w14:textId="77777777" w:rsidR="002B4FBB" w:rsidRDefault="002B4FBB" w:rsidP="005B4279">
      <w:pPr>
        <w:rPr>
          <w:color w:val="000000"/>
          <w:sz w:val="24"/>
          <w:szCs w:val="24"/>
        </w:rPr>
      </w:pP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7E1DB3ED" w14:textId="77777777" w:rsidR="002B4FBB" w:rsidRDefault="002B4FBB" w:rsidP="005B4279">
      <w:pPr>
        <w:rPr>
          <w:color w:val="000000"/>
          <w:sz w:val="24"/>
          <w:szCs w:val="24"/>
        </w:rPr>
      </w:pPr>
    </w:p>
    <w:p w14:paraId="46446CD3" w14:textId="70B22AB7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43087648" w14:textId="0EB88149" w:rsidR="009F2DC8" w:rsidRDefault="009F2DC8" w:rsidP="005B4279">
      <w:pPr>
        <w:jc w:val="both"/>
        <w:rPr>
          <w:b/>
          <w:sz w:val="24"/>
          <w:szCs w:val="24"/>
          <w:u w:val="single"/>
        </w:rPr>
      </w:pPr>
    </w:p>
    <w:p w14:paraId="5744972C" w14:textId="77777777" w:rsidR="004977AE" w:rsidRPr="003F04C3" w:rsidRDefault="004977AE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CB49A5D" w14:textId="77777777" w:rsidR="00F75C71" w:rsidRPr="003F04C3" w:rsidRDefault="00F75C71" w:rsidP="00F75C71">
      <w:pPr>
        <w:pStyle w:val="Akapitzlist"/>
        <w:spacing w:line="360" w:lineRule="auto"/>
        <w:jc w:val="both"/>
        <w:rPr>
          <w:sz w:val="24"/>
          <w:szCs w:val="24"/>
        </w:rPr>
      </w:pPr>
    </w:p>
    <w:p w14:paraId="4792BFD2" w14:textId="38C8DDD0" w:rsidR="00F75C71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CF23860" w14:textId="77777777" w:rsidR="00B36D72" w:rsidRPr="003F04C3" w:rsidRDefault="00B36D72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15784E8" w14:textId="06DC0143" w:rsidR="0053788B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0B37C3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4129266E" w14:textId="6EC5CE98" w:rsidR="00B36D72" w:rsidRDefault="00B36D72" w:rsidP="00B36D72">
      <w:pPr>
        <w:spacing w:line="360" w:lineRule="auto"/>
        <w:jc w:val="both"/>
        <w:rPr>
          <w:sz w:val="24"/>
          <w:szCs w:val="24"/>
        </w:rPr>
      </w:pPr>
    </w:p>
    <w:p w14:paraId="359392A2" w14:textId="796D2824" w:rsidR="00B36D72" w:rsidRDefault="00B36D72" w:rsidP="00B36D72">
      <w:pPr>
        <w:spacing w:line="360" w:lineRule="auto"/>
        <w:jc w:val="both"/>
        <w:rPr>
          <w:sz w:val="24"/>
          <w:szCs w:val="24"/>
        </w:rPr>
      </w:pPr>
    </w:p>
    <w:p w14:paraId="0A69B23E" w14:textId="77777777" w:rsidR="00B36D72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53788B"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 w:rsidR="0053788B">
        <w:rPr>
          <w:i/>
          <w:sz w:val="24"/>
          <w:szCs w:val="24"/>
        </w:rPr>
        <w:t xml:space="preserve">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3C317115" w14:textId="43697D1D" w:rsidR="00F75C71" w:rsidRDefault="00F75C71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0F18AE4" w14:textId="77777777" w:rsidR="00B36D72" w:rsidRPr="003F04C3" w:rsidRDefault="00B36D72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FCBF8FC" w14:textId="3B5A6B4E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B36D72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21BAE666" w14:textId="77777777" w:rsidR="0053788B" w:rsidRPr="003F04C3" w:rsidRDefault="0053788B" w:rsidP="0053788B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48436385" w14:textId="77777777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5C4DC539" w14:textId="77777777" w:rsidR="00F75C71" w:rsidRPr="004855CF" w:rsidRDefault="00F75C71" w:rsidP="00F75C71">
      <w:pPr>
        <w:spacing w:line="360" w:lineRule="auto"/>
        <w:jc w:val="both"/>
        <w:rPr>
          <w:sz w:val="22"/>
          <w:szCs w:val="22"/>
        </w:rPr>
      </w:pPr>
      <w:bookmarkStart w:id="0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2E9408BB" w14:textId="2529225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53788B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4855CF">
        <w:rPr>
          <w:sz w:val="24"/>
          <w:szCs w:val="24"/>
        </w:rPr>
        <w:t> </w:t>
      </w:r>
      <w:r w:rsidR="0053788B">
        <w:rPr>
          <w:sz w:val="24"/>
          <w:szCs w:val="24"/>
        </w:rPr>
        <w:t xml:space="preserve">pkt 2.7. </w:t>
      </w:r>
      <w:bookmarkEnd w:id="0"/>
      <w:r w:rsidR="0053788B">
        <w:rPr>
          <w:sz w:val="24"/>
          <w:szCs w:val="24"/>
        </w:rPr>
        <w:t xml:space="preserve">SWZ </w:t>
      </w:r>
    </w:p>
    <w:p w14:paraId="001FAC6E" w14:textId="74563E30" w:rsidR="00F75C71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05F0721C" w14:textId="0759F376" w:rsidR="009F2DC8" w:rsidRPr="004855CF" w:rsidRDefault="00F75C71" w:rsidP="009F2DC8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 w:rsidR="004855CF"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>]</w:t>
      </w:r>
      <w:r w:rsidR="009F2DC8" w:rsidRPr="004855CF">
        <w:rPr>
          <w:sz w:val="22"/>
          <w:szCs w:val="22"/>
        </w:rPr>
        <w:t xml:space="preserve"> </w:t>
      </w:r>
    </w:p>
    <w:p w14:paraId="159A9B3F" w14:textId="5A154086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 w:rsidR="0053788B">
        <w:rPr>
          <w:sz w:val="24"/>
          <w:szCs w:val="24"/>
        </w:rPr>
        <w:t>Z</w:t>
      </w:r>
      <w:r w:rsidR="0053788B" w:rsidRPr="003F04C3">
        <w:rPr>
          <w:sz w:val="24"/>
          <w:szCs w:val="24"/>
        </w:rPr>
        <w:t>amawiającego w</w:t>
      </w:r>
      <w:r w:rsidR="0053788B">
        <w:rPr>
          <w:sz w:val="24"/>
          <w:szCs w:val="24"/>
        </w:rPr>
        <w:t xml:space="preserve"> 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4FFAEA3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967FF0" w14:textId="77777777" w:rsidR="009F2DC8" w:rsidRPr="003F04C3" w:rsidRDefault="009F2DC8" w:rsidP="009F2DC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5B135577" w14:textId="77777777" w:rsidR="00F75C71" w:rsidRPr="003F04C3" w:rsidRDefault="00F75C71" w:rsidP="00F75C71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0563BA25" w14:textId="77777777" w:rsidR="00212A3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 w:rsidR="00212A31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212A31"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3F04C3">
        <w:rPr>
          <w:i/>
          <w:sz w:val="24"/>
          <w:szCs w:val="24"/>
        </w:rPr>
        <w:t>(wskazać nazwę/y podmiotu/ów)</w:t>
      </w:r>
      <w:bookmarkEnd w:id="1"/>
      <w:r w:rsidR="00212A31"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</w:t>
      </w:r>
      <w:r w:rsidR="00212A31"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w następującym zakresie: </w:t>
      </w:r>
    </w:p>
    <w:p w14:paraId="0FC29937" w14:textId="345D8DA9" w:rsidR="00F75C7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 w:rsidR="00212A31"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4A3B9B2B" w14:textId="3E7E4708" w:rsidR="00212A31" w:rsidRPr="003F04C3" w:rsidRDefault="00212A3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377C846F" w14:textId="77777777" w:rsidR="00F75C71" w:rsidRPr="003955E7" w:rsidRDefault="00F75C71" w:rsidP="00F75C71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713A1B53" w14:textId="411BDC1A" w:rsidR="00050057" w:rsidRDefault="00050057" w:rsidP="005B4279">
      <w:pPr>
        <w:jc w:val="both"/>
        <w:rPr>
          <w:i/>
          <w:sz w:val="24"/>
          <w:szCs w:val="24"/>
        </w:rPr>
      </w:pPr>
    </w:p>
    <w:p w14:paraId="64D7B446" w14:textId="422BD1AC" w:rsidR="00212A31" w:rsidRDefault="00212A31" w:rsidP="005B4279">
      <w:pPr>
        <w:jc w:val="both"/>
        <w:rPr>
          <w:i/>
          <w:sz w:val="24"/>
          <w:szCs w:val="24"/>
        </w:rPr>
      </w:pPr>
    </w:p>
    <w:p w14:paraId="26179112" w14:textId="7125345B" w:rsidR="00212A31" w:rsidRDefault="00212A31" w:rsidP="005B4279">
      <w:pPr>
        <w:jc w:val="both"/>
        <w:rPr>
          <w:i/>
          <w:sz w:val="24"/>
          <w:szCs w:val="24"/>
        </w:rPr>
      </w:pPr>
    </w:p>
    <w:p w14:paraId="3B567893" w14:textId="7F5C806E" w:rsidR="00212A31" w:rsidRDefault="00212A31" w:rsidP="005B4279">
      <w:pPr>
        <w:jc w:val="both"/>
        <w:rPr>
          <w:i/>
          <w:sz w:val="24"/>
          <w:szCs w:val="24"/>
        </w:rPr>
      </w:pPr>
    </w:p>
    <w:p w14:paraId="1AB804C8" w14:textId="77777777" w:rsidR="00212A31" w:rsidRPr="003F04C3" w:rsidRDefault="00212A31" w:rsidP="005B4279">
      <w:pPr>
        <w:jc w:val="both"/>
        <w:rPr>
          <w:i/>
          <w:sz w:val="24"/>
          <w:szCs w:val="24"/>
        </w:rPr>
      </w:pPr>
    </w:p>
    <w:p w14:paraId="29A64D54" w14:textId="295539D1" w:rsidR="00050057" w:rsidRPr="003F04C3" w:rsidRDefault="00050057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17C412C7" w14:textId="77777777" w:rsidR="00BD11CE" w:rsidRPr="003F04C3" w:rsidRDefault="00BD11CE" w:rsidP="005B4279">
      <w:pPr>
        <w:pStyle w:val="Akapitzlist"/>
        <w:ind w:left="0"/>
        <w:rPr>
          <w:b/>
          <w:sz w:val="24"/>
          <w:szCs w:val="24"/>
        </w:rPr>
      </w:pPr>
    </w:p>
    <w:p w14:paraId="0B385C0C" w14:textId="0C2FE9BE" w:rsidR="00050057" w:rsidRPr="003F04C3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353F2903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3152318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451A1BDB" w14:textId="77777777" w:rsidR="00661EC4" w:rsidRPr="003F04C3" w:rsidRDefault="00661EC4" w:rsidP="00672086">
      <w:pPr>
        <w:ind w:left="709" w:hanging="709"/>
        <w:jc w:val="center"/>
        <w:rPr>
          <w:b/>
          <w:sz w:val="24"/>
          <w:szCs w:val="24"/>
        </w:rPr>
      </w:pPr>
    </w:p>
    <w:sectPr w:rsidR="00661EC4" w:rsidRPr="003F04C3" w:rsidSect="00A40E8C">
      <w:headerReference w:type="even" r:id="rId8"/>
      <w:headerReference w:type="default" r:id="rId9"/>
      <w:footerReference w:type="default" r:id="rId10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4A224" w14:textId="77777777" w:rsidR="00346D51" w:rsidRDefault="00346D51" w:rsidP="00AC3E6B">
      <w:r>
        <w:separator/>
      </w:r>
    </w:p>
  </w:endnote>
  <w:endnote w:type="continuationSeparator" w:id="0">
    <w:p w14:paraId="4C5CA30A" w14:textId="77777777" w:rsidR="00346D51" w:rsidRDefault="00346D5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CED42" w14:textId="77777777" w:rsidR="00346D51" w:rsidRDefault="00346D51" w:rsidP="00AC3E6B">
      <w:r>
        <w:separator/>
      </w:r>
    </w:p>
  </w:footnote>
  <w:footnote w:type="continuationSeparator" w:id="0">
    <w:p w14:paraId="363B96E1" w14:textId="77777777" w:rsidR="00346D51" w:rsidRDefault="00346D51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50B7C9E2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0939AB">
      <w:rPr>
        <w:b/>
        <w:sz w:val="22"/>
      </w:rPr>
      <w:t>1</w:t>
    </w:r>
    <w:r w:rsidR="00FE251F">
      <w:rPr>
        <w:b/>
        <w:sz w:val="22"/>
      </w:rPr>
      <w:t>2</w:t>
    </w:r>
    <w:r w:rsidR="002B4FBB">
      <w:rPr>
        <w:b/>
        <w:sz w:val="22"/>
      </w:rPr>
      <w:t>.202</w:t>
    </w:r>
    <w:r w:rsidR="00750A79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39AB"/>
    <w:rsid w:val="000A06D1"/>
    <w:rsid w:val="000A7BA0"/>
    <w:rsid w:val="000B106A"/>
    <w:rsid w:val="000B1EA0"/>
    <w:rsid w:val="000B37C3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6C37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3797"/>
    <w:rsid w:val="002A446E"/>
    <w:rsid w:val="002A58C0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6D51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55E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977AE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0A79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5F48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0E8C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6D72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41A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663B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834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251F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61</cp:revision>
  <cp:lastPrinted>2019-08-11T18:16:00Z</cp:lastPrinted>
  <dcterms:created xsi:type="dcterms:W3CDTF">2014-10-09T16:51:00Z</dcterms:created>
  <dcterms:modified xsi:type="dcterms:W3CDTF">2023-08-09T18:40:00Z</dcterms:modified>
</cp:coreProperties>
</file>